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br/>
        <w:t>✨ CELEBRITY STARS – IL MULTI-TRIBUTE SHOW CHE CONQUISTA IL MONDO! ✨</w:t>
        <w:br/>
        <w:br/>
        <w:t>Preparatevi a vivere un’esperienza musicale unica! Celebrity Stars è lo spettacolo MULTI-TRIBUTE che vi farà ballare e cantare senza sosta sulle hit leggendarie delle più grandi icone femminili del pop e della musica commerciale!</w:t>
        <w:br/>
        <w:br/>
        <w:t>Immaginate un viaggio esplosivo tra le migliori hit dagli anni '70 ad oggi, un vortice di energia che attraversa le epoche della musica pop, dalla disco scatenata degli anni '90 fino ai brani più iconici del nuovo millennio. Uno show senza pause, un mix esplosivo che vi terrà incollati alla pista!</w:t>
        <w:br/>
        <w:br/>
        <w:t>Sul palco, tre cantanti trasformiste di talento, guidate dalla straordinaria Eleonora Costanzo, in arte Ele Norash, cantante, performer e creatrice dello spettacolo. Ele Norash ha conquistato il pubblico televisivo su RAI 1 partecipando a "Tale e Quale Show" come imitatrice di Katy Perry, dimostrando una versatilità e un’energia uniche nel panorama musicale. Con lei, altre due voci incredibili porteranno in scena le regine del pop, con interpretazioni spettacolari e look mozzafiato.</w:t>
        <w:br/>
        <w:br/>
        <w:t>Ad accompagnarle, due straordinarie ballerine professioniste, eleganti e carismatiche, che arricchiranno ogni esibizione con coreografie travolgenti e un tocco di fascino irresistibile.</w:t>
        <w:br/>
        <w:br/>
        <w:t>A rendere il tutto ancora più unico, una live band formata da musicisti Lizard preparati, appassionati e versatili, professionisti che portano sul palco un sound potente e coinvolgente. Grazie ai loro arrangiamenti in chiave dance, ogni hit acquista una nuova energia, trasformandosi in un’esperienza musicale travolgente. Il groove irresistibile del basso, le chitarre elettrizzanti, i synth avvolgenti e la batteria incalzante daranno vita a uno spettacolo dal sound moderno, fresco e tutto da ballare.</w:t>
        <w:br/>
        <w:br/>
        <w:t>✨ Un solo obiettivo: farvi scatenare! ✨</w:t>
        <w:br/>
        <w:t>Non sarete solo spettatori, sarete parte dello show! Ogni canzone, ogni performance è pensata per coinvolgere il pubblico, per farvi ballare, cantare e vivere la musica da protagonisti.</w:t>
        <w:br/>
        <w:br/>
        <w:t>E se non siete tipi da pista? Nessun problema!</w:t>
        <w:br/>
        <w:t>Lo spettacolo di Celebrity Stars è così magnetico e spettacolare che vi conquisterà anche solo guardandolo.</w:t>
        <w:br/>
        <w:br/>
        <w:t>In scaletta, i successi delle più grandi icone internazionali: Lady Gaga, Katy Perry, Beyoncé, Abba, Gala, Eurythmics, Britney Spears, Cindy Lauper, Spice Girls, Sia, Shakira, Kylie Minogue, Anastacia e, ovviamente, le più celebri dive della musica italiana.</w:t>
        <w:br/>
        <w:br/>
        <w:t>⚡ Celebrity Stars: quando la musica diventa magia, energia e spettacolo! ⚡</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